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3EB12" w14:textId="7A150C58" w:rsidR="009922DE" w:rsidRPr="006103E2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0452AC"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7</w:t>
      </w: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do SWZ</w:t>
      </w:r>
      <w:r w:rsidRPr="006103E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6103E2">
        <w:rPr>
          <w:rFonts w:ascii="Verdana" w:eastAsia="Times New Roman" w:hAnsi="Verdana" w:cs="Calibri"/>
          <w:b/>
          <w:bCs/>
          <w:color w:val="auto"/>
          <w:sz w:val="22"/>
          <w:szCs w:val="22"/>
          <w:lang w:val="pl-PL"/>
        </w:rPr>
        <w:t xml:space="preserve">– </w:t>
      </w:r>
      <w:r w:rsidRPr="006103E2">
        <w:rPr>
          <w:rFonts w:ascii="Verdana" w:eastAsia="Times New Roman" w:hAnsi="Verdana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40CEE422" w14:textId="19174F9B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58951AF4" w14:textId="77777777" w:rsidR="000452AC" w:rsidRDefault="000452AC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49A0362D" w14:textId="5EFE3070" w:rsidR="006C7B29" w:rsidRPr="006103E2" w:rsidRDefault="006C7B29" w:rsidP="006A6A38">
      <w:pPr>
        <w:shd w:val="clear" w:color="auto" w:fill="FFFFFF"/>
        <w:tabs>
          <w:tab w:val="left" w:pos="-196"/>
        </w:tabs>
        <w:ind w:left="10490"/>
        <w:jc w:val="both"/>
        <w:rPr>
          <w:rFonts w:ascii="Verdana" w:eastAsia="Times New Roman" w:hAnsi="Verdana" w:cs="Calibri"/>
          <w:b/>
          <w:color w:val="auto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lang w:val="pl-PL"/>
        </w:rPr>
        <w:t>ZAMAWIAJĄCY:</w:t>
      </w:r>
    </w:p>
    <w:p w14:paraId="224B37FD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Gmina Andrespol</w:t>
      </w:r>
    </w:p>
    <w:p w14:paraId="3AAF9E02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z siedzibą w Andrespolu</w:t>
      </w:r>
    </w:p>
    <w:p w14:paraId="7E4D75EF" w14:textId="77777777" w:rsidR="006C7B29" w:rsidRPr="006103E2" w:rsidRDefault="006C7B29" w:rsidP="006A6A38">
      <w:pPr>
        <w:shd w:val="clear" w:color="auto" w:fill="FFFFFF"/>
        <w:ind w:left="10490"/>
        <w:jc w:val="both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 xml:space="preserve">ul. </w:t>
      </w:r>
      <w:proofErr w:type="spellStart"/>
      <w:r w:rsidRPr="006103E2">
        <w:rPr>
          <w:rFonts w:ascii="Verdana" w:eastAsia="Times New Roman" w:hAnsi="Verdana" w:cs="Calibri"/>
          <w:color w:val="auto"/>
          <w:lang w:val="pl-PL"/>
        </w:rPr>
        <w:t>Rokicińska</w:t>
      </w:r>
      <w:proofErr w:type="spellEnd"/>
      <w:r w:rsidRPr="006103E2">
        <w:rPr>
          <w:rFonts w:ascii="Verdana" w:eastAsia="Times New Roman" w:hAnsi="Verdana" w:cs="Calibri"/>
          <w:color w:val="auto"/>
          <w:lang w:val="pl-PL"/>
        </w:rPr>
        <w:t xml:space="preserve"> 126</w:t>
      </w:r>
    </w:p>
    <w:p w14:paraId="7CB24F67" w14:textId="6B37F820" w:rsidR="006C7B29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sz w:val="22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95-020 Andrespol</w:t>
      </w:r>
    </w:p>
    <w:p w14:paraId="5D36DCA2" w14:textId="77777777" w:rsidR="000452AC" w:rsidRPr="000452AC" w:rsidRDefault="000452AC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F9D0CBD" w14:textId="77777777" w:rsidR="006C7B29" w:rsidRPr="000452AC" w:rsidRDefault="006C7B29" w:rsidP="006A6A38">
      <w:pPr>
        <w:shd w:val="clear" w:color="auto" w:fill="FFFFFF"/>
        <w:tabs>
          <w:tab w:val="left" w:pos="-196"/>
        </w:tabs>
        <w:ind w:left="540" w:hanging="398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14459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6804"/>
      </w:tblGrid>
      <w:tr w:rsidR="006C7B29" w:rsidRPr="000452AC" w14:paraId="67C233F6" w14:textId="77777777" w:rsidTr="006A6A38">
        <w:trPr>
          <w:trHeight w:val="651"/>
        </w:trPr>
        <w:tc>
          <w:tcPr>
            <w:tcW w:w="7655" w:type="dxa"/>
          </w:tcPr>
          <w:p w14:paraId="26FEA546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6804" w:type="dxa"/>
          </w:tcPr>
          <w:p w14:paraId="12173684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F930F64" w14:textId="77777777" w:rsidR="006C7B29" w:rsidRPr="000452AC" w:rsidRDefault="006C7B29" w:rsidP="006C7B29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0452AC" w14:paraId="5336980E" w14:textId="77777777" w:rsidTr="006A6A38">
        <w:trPr>
          <w:trHeight w:val="656"/>
        </w:trPr>
        <w:tc>
          <w:tcPr>
            <w:tcW w:w="7655" w:type="dxa"/>
          </w:tcPr>
          <w:p w14:paraId="20504CE5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43A2AF94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25ED45AA" w14:textId="77777777" w:rsidR="00DF0DFE" w:rsidRDefault="006A6A38" w:rsidP="00DF0DFE">
      <w:pPr>
        <w:jc w:val="both"/>
        <w:rPr>
          <w:rFonts w:ascii="Verdana" w:hAnsi="Verdana" w:cs="Arial"/>
          <w:b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942606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DF0DFE" w:rsidRPr="00DF0DFE">
        <w:rPr>
          <w:rFonts w:ascii="Verdana" w:hAnsi="Verdana" w:cs="Arial"/>
          <w:b/>
          <w:sz w:val="22"/>
          <w:szCs w:val="22"/>
          <w:lang w:val="pl-PL"/>
        </w:rPr>
        <w:t>Dostawa, montaż i uruchomienie instalacji fotowoltaicznych na budynkach użyteczności publicznej</w:t>
      </w:r>
    </w:p>
    <w:p w14:paraId="465AE287" w14:textId="77777777" w:rsidR="001247E0" w:rsidRPr="00DF0DFE" w:rsidRDefault="001247E0" w:rsidP="00DF0DFE">
      <w:pPr>
        <w:jc w:val="both"/>
        <w:rPr>
          <w:rFonts w:ascii="Verdana" w:hAnsi="Verdana" w:cs="Arial"/>
          <w:b/>
          <w:sz w:val="22"/>
          <w:szCs w:val="22"/>
          <w:lang w:val="pl-PL"/>
        </w:rPr>
      </w:pPr>
    </w:p>
    <w:p w14:paraId="1A964C9F" w14:textId="77777777" w:rsidR="00DF0DFE" w:rsidRPr="00DF0DFE" w:rsidRDefault="00DF0DFE" w:rsidP="00DF0DFE">
      <w:pPr>
        <w:jc w:val="both"/>
        <w:rPr>
          <w:rFonts w:ascii="Verdana" w:hAnsi="Verdana" w:cs="Arial"/>
          <w:b/>
          <w:sz w:val="22"/>
          <w:szCs w:val="22"/>
          <w:lang w:val="pl-PL"/>
        </w:rPr>
      </w:pPr>
      <w:r w:rsidRPr="00DF0DFE">
        <w:rPr>
          <w:rFonts w:ascii="Verdana" w:hAnsi="Verdana" w:cs="Arial"/>
          <w:b/>
          <w:sz w:val="22"/>
          <w:szCs w:val="22"/>
          <w:lang w:val="pl-PL"/>
        </w:rPr>
        <w:t>Część 1 - Dostawa, montaż i uruchomienie fabrycznie nowych instalacji fotowoltaicznych na budynkach świetlic wiejskich, ochotniczych straży pożarnych, przedszkola i biblioteki*</w:t>
      </w:r>
    </w:p>
    <w:p w14:paraId="13063CA4" w14:textId="77777777" w:rsidR="00DF0DFE" w:rsidRPr="00DF0DFE" w:rsidRDefault="00DF0DFE" w:rsidP="00DF0DFE">
      <w:pPr>
        <w:jc w:val="both"/>
        <w:rPr>
          <w:rFonts w:ascii="Verdana" w:hAnsi="Verdana" w:cs="Arial"/>
          <w:b/>
          <w:sz w:val="22"/>
          <w:szCs w:val="22"/>
          <w:lang w:val="pl-PL"/>
        </w:rPr>
      </w:pPr>
    </w:p>
    <w:p w14:paraId="4628C888" w14:textId="4BCBF9C3" w:rsidR="00DF0DFE" w:rsidRDefault="00DF0DFE" w:rsidP="00DF0DFE">
      <w:pPr>
        <w:jc w:val="both"/>
        <w:rPr>
          <w:rFonts w:ascii="Verdana" w:hAnsi="Verdana"/>
          <w:b/>
          <w:bCs/>
          <w:iCs/>
          <w:sz w:val="22"/>
          <w:szCs w:val="22"/>
          <w:lang w:val="pl-PL"/>
        </w:rPr>
      </w:pPr>
      <w:r w:rsidRPr="00DF0DFE">
        <w:rPr>
          <w:rFonts w:ascii="Verdana" w:hAnsi="Verdana" w:cs="Arial"/>
          <w:b/>
          <w:sz w:val="22"/>
          <w:szCs w:val="22"/>
          <w:lang w:val="pl-PL"/>
        </w:rPr>
        <w:t>Część 2 - Dostawa, montaż i uruchomienie fabrycznie nowych instalacji fotowoltaicznych wraz z magazynem energii na budynku Szkoły Podstawowej w Justynowie *</w:t>
      </w:r>
    </w:p>
    <w:p w14:paraId="1792E158" w14:textId="77777777" w:rsidR="00DF0DFE" w:rsidRDefault="00DF0DFE" w:rsidP="00DF0DFE">
      <w:pPr>
        <w:jc w:val="both"/>
        <w:rPr>
          <w:rFonts w:ascii="Verdana" w:hAnsi="Verdana"/>
          <w:b/>
          <w:bCs/>
          <w:iCs/>
          <w:sz w:val="22"/>
          <w:szCs w:val="22"/>
          <w:lang w:val="pl-PL"/>
        </w:rPr>
      </w:pPr>
    </w:p>
    <w:p w14:paraId="239C40D4" w14:textId="506B79B4" w:rsidR="000452AC" w:rsidRDefault="000452AC" w:rsidP="00DF0DFE">
      <w:pPr>
        <w:jc w:val="both"/>
        <w:rPr>
          <w:rFonts w:ascii="Verdana" w:hAnsi="Verdana"/>
          <w:sz w:val="22"/>
          <w:szCs w:val="22"/>
          <w:lang w:val="pl-PL"/>
        </w:rPr>
      </w:pPr>
      <w:r w:rsidRPr="000452AC">
        <w:rPr>
          <w:rFonts w:ascii="Verdana" w:hAnsi="Verdana"/>
          <w:sz w:val="22"/>
          <w:szCs w:val="22"/>
          <w:lang w:val="pl-PL"/>
        </w:rPr>
        <w:t xml:space="preserve">oświadczam/my, że w celu oceny spełniania warunku udziału w postępowaniu wykazuję (wykazujemy) następujące osoby: </w:t>
      </w:r>
    </w:p>
    <w:p w14:paraId="1F7B6680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1CEB20AB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5541B35F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79B25A31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55F2FA6C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2A134503" w14:textId="77777777" w:rsidR="00DF0DFE" w:rsidRDefault="00DF0DFE" w:rsidP="00DF0DFE">
      <w:pPr>
        <w:jc w:val="both"/>
        <w:rPr>
          <w:rFonts w:ascii="Verdana" w:hAnsi="Verdana"/>
          <w:sz w:val="22"/>
          <w:szCs w:val="22"/>
          <w:lang w:val="pl-PL"/>
        </w:rPr>
      </w:pPr>
    </w:p>
    <w:p w14:paraId="2A9654C4" w14:textId="66C1D260" w:rsidR="000452AC" w:rsidRPr="00100746" w:rsidRDefault="000452AC" w:rsidP="000452AC">
      <w:pPr>
        <w:tabs>
          <w:tab w:val="left" w:pos="-426"/>
          <w:tab w:val="left" w:pos="3045"/>
        </w:tabs>
        <w:ind w:left="-120" w:right="-143"/>
        <w:rPr>
          <w:rFonts w:ascii="Verdana" w:hAnsi="Verdana"/>
          <w:bCs/>
          <w:sz w:val="18"/>
          <w:szCs w:val="18"/>
          <w:lang w:val="pl-PL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80"/>
        <w:gridCol w:w="2765"/>
        <w:gridCol w:w="3636"/>
        <w:gridCol w:w="3396"/>
        <w:gridCol w:w="2303"/>
      </w:tblGrid>
      <w:tr w:rsidR="00DF0DFE" w:rsidRPr="001247E0" w14:paraId="0C53125C" w14:textId="77777777" w:rsidTr="00DF0DFE">
        <w:trPr>
          <w:trHeight w:val="262"/>
          <w:jc w:val="center"/>
        </w:trPr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438274" w14:textId="486C0D0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proofErr w:type="spellStart"/>
            <w:r w:rsidRPr="00227367">
              <w:rPr>
                <w:sz w:val="20"/>
                <w:szCs w:val="20"/>
              </w:rPr>
              <w:lastRenderedPageBreak/>
              <w:t>Lp</w:t>
            </w:r>
            <w:proofErr w:type="spellEnd"/>
            <w:r w:rsidRPr="00227367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F0A256" w14:textId="56C0DD5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proofErr w:type="spellStart"/>
            <w:r w:rsidRPr="00227367">
              <w:rPr>
                <w:sz w:val="20"/>
                <w:szCs w:val="20"/>
              </w:rPr>
              <w:t>Imię</w:t>
            </w:r>
            <w:proofErr w:type="spellEnd"/>
            <w:r w:rsidRPr="00227367">
              <w:rPr>
                <w:sz w:val="20"/>
                <w:szCs w:val="20"/>
              </w:rPr>
              <w:t xml:space="preserve"> i </w:t>
            </w:r>
            <w:proofErr w:type="spellStart"/>
            <w:r w:rsidRPr="00227367">
              <w:rPr>
                <w:sz w:val="20"/>
                <w:szCs w:val="20"/>
              </w:rPr>
              <w:t>nazwisko</w:t>
            </w:r>
            <w:proofErr w:type="spellEnd"/>
            <w:r w:rsidRPr="00227367">
              <w:rPr>
                <w:sz w:val="20"/>
                <w:szCs w:val="20"/>
              </w:rPr>
              <w:t xml:space="preserve"> </w:t>
            </w:r>
            <w:proofErr w:type="spellStart"/>
            <w:r w:rsidRPr="00227367">
              <w:rPr>
                <w:sz w:val="20"/>
                <w:szCs w:val="20"/>
              </w:rPr>
              <w:t>osoby</w:t>
            </w:r>
            <w:proofErr w:type="spellEnd"/>
          </w:p>
        </w:tc>
        <w:tc>
          <w:tcPr>
            <w:tcW w:w="6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90A35F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Opis kwalifikacji i/lub doświadczenia</w:t>
            </w: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4A5A82" w14:textId="0502A0DB" w:rsidR="00973BE2" w:rsidRPr="009E126F" w:rsidRDefault="00925F54" w:rsidP="00925F54">
            <w:pPr>
              <w:jc w:val="center"/>
              <w:rPr>
                <w:rFonts w:cs="Times New Roman"/>
                <w:sz w:val="20"/>
                <w:szCs w:val="20"/>
                <w:lang w:val="pl-PL"/>
              </w:rPr>
            </w:pPr>
            <w:r w:rsidRPr="009E126F">
              <w:rPr>
                <w:rFonts w:cs="Times New Roman"/>
                <w:sz w:val="20"/>
                <w:szCs w:val="20"/>
                <w:lang w:val="pl-PL"/>
              </w:rPr>
              <w:t>Doświadczenie zawodow</w:t>
            </w:r>
            <w:r w:rsidR="00D03CA0" w:rsidRPr="009E126F">
              <w:rPr>
                <w:rFonts w:cs="Times New Roman"/>
                <w:sz w:val="20"/>
                <w:szCs w:val="20"/>
                <w:lang w:val="pl-PL"/>
              </w:rPr>
              <w:t>e</w:t>
            </w:r>
            <w:r w:rsidR="009E126F" w:rsidRPr="009E126F">
              <w:rPr>
                <w:rFonts w:cs="Times New Roman"/>
                <w:sz w:val="20"/>
                <w:szCs w:val="20"/>
                <w:lang w:val="pl-PL"/>
              </w:rPr>
              <w:t xml:space="preserve"> </w:t>
            </w:r>
            <w:r w:rsidR="009E126F">
              <w:rPr>
                <w:rFonts w:cs="Times New Roman"/>
                <w:sz w:val="20"/>
                <w:szCs w:val="20"/>
                <w:lang w:val="pl-PL"/>
              </w:rPr>
              <w:t>potwierdzające spełnienie warunków udziału w postępowaniu</w:t>
            </w:r>
          </w:p>
          <w:p w14:paraId="68D83D17" w14:textId="48D65D86" w:rsidR="00925F54" w:rsidRPr="009D54D1" w:rsidRDefault="009D54D1" w:rsidP="00925F54">
            <w:pPr>
              <w:jc w:val="center"/>
              <w:rPr>
                <w:rFonts w:cs="Times New Roman"/>
                <w:i/>
                <w:iCs/>
                <w:sz w:val="20"/>
                <w:szCs w:val="20"/>
                <w:lang w:val="pl-PL"/>
              </w:rPr>
            </w:pPr>
            <w:r w:rsidRPr="009D54D1">
              <w:rPr>
                <w:rFonts w:cs="Times New Roman"/>
                <w:i/>
                <w:iCs/>
                <w:sz w:val="20"/>
                <w:szCs w:val="20"/>
                <w:lang w:val="pl-PL"/>
              </w:rPr>
              <w:t>(zgodnie z wymaganiami określonymi w Dziale XV ust. 1 pkt. 4b)</w:t>
            </w:r>
          </w:p>
        </w:tc>
        <w:tc>
          <w:tcPr>
            <w:tcW w:w="230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AAC836E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Podstawa dysponowania</w:t>
            </w:r>
          </w:p>
          <w:p w14:paraId="573AF843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(np. umowa o pracę lub inny stosunek cywilno-prawny potwierdzający </w:t>
            </w:r>
            <w:r w:rsidRPr="00227367">
              <w:rPr>
                <w:b/>
                <w:sz w:val="20"/>
                <w:szCs w:val="20"/>
                <w:lang w:val="pl-PL"/>
              </w:rPr>
              <w:t>podstawę</w:t>
            </w:r>
            <w:r w:rsidRPr="00227367">
              <w:rPr>
                <w:sz w:val="20"/>
                <w:szCs w:val="20"/>
                <w:lang w:val="pl-PL"/>
              </w:rPr>
              <w:t xml:space="preserve"> (bezpośrednio/pośrednio) dysponowania)</w:t>
            </w:r>
          </w:p>
        </w:tc>
      </w:tr>
      <w:tr w:rsidR="00DF0DFE" w:rsidRPr="001247E0" w14:paraId="338278F8" w14:textId="77777777" w:rsidTr="00DF0DFE">
        <w:trPr>
          <w:trHeight w:val="1814"/>
          <w:jc w:val="center"/>
        </w:trPr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F41C1A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E6F2A0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6D485" w14:textId="18D7BCB7" w:rsidR="00A4790E" w:rsidRPr="00227367" w:rsidRDefault="00A4790E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Stanowisko, na które osoba jest proponowana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1E0429" w14:textId="5FF87566" w:rsidR="00A4790E" w:rsidRPr="00D03CA0" w:rsidRDefault="00A4790E" w:rsidP="00D03CA0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Wymagane uprawnienia </w:t>
            </w:r>
            <w:r w:rsidRPr="00227367">
              <w:rPr>
                <w:b/>
                <w:sz w:val="20"/>
                <w:szCs w:val="20"/>
                <w:lang w:val="pl-PL"/>
              </w:rPr>
              <w:t>(podać pełny zakres uprawnień oraz nr i datę wydania)</w:t>
            </w:r>
          </w:p>
        </w:tc>
        <w:tc>
          <w:tcPr>
            <w:tcW w:w="32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926FAA" w14:textId="77777777" w:rsidR="00A4790E" w:rsidRPr="00DB6FF3" w:rsidRDefault="00A4790E" w:rsidP="00925F54">
            <w:pPr>
              <w:rPr>
                <w:lang w:val="pl-PL"/>
              </w:rPr>
            </w:pPr>
          </w:p>
        </w:tc>
        <w:tc>
          <w:tcPr>
            <w:tcW w:w="230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D28D46" w14:textId="77777777" w:rsidR="00A4790E" w:rsidRPr="00DB6FF3" w:rsidRDefault="00A4790E" w:rsidP="00925F54">
            <w:pPr>
              <w:rPr>
                <w:lang w:val="pl-PL"/>
              </w:rPr>
            </w:pPr>
          </w:p>
        </w:tc>
      </w:tr>
      <w:tr w:rsidR="00DF0DFE" w:rsidRPr="00DF0DFE" w14:paraId="48B8D53A" w14:textId="77777777" w:rsidTr="00DF0DFE">
        <w:trPr>
          <w:trHeight w:val="2436"/>
          <w:jc w:val="center"/>
        </w:trPr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F6780F6" w14:textId="77777777" w:rsidR="00A4790E" w:rsidRPr="001978A8" w:rsidRDefault="00A4790E" w:rsidP="00925F54">
            <w:pPr>
              <w:spacing w:line="320" w:lineRule="exact"/>
              <w:jc w:val="center"/>
            </w:pPr>
            <w:r w:rsidRPr="001978A8">
              <w:rPr>
                <w:sz w:val="22"/>
              </w:rPr>
              <w:t>1</w:t>
            </w:r>
          </w:p>
        </w:tc>
        <w:tc>
          <w:tcPr>
            <w:tcW w:w="1539" w:type="dxa"/>
            <w:tcBorders>
              <w:top w:val="single" w:sz="12" w:space="0" w:color="000000"/>
              <w:bottom w:val="single" w:sz="12" w:space="0" w:color="000000"/>
            </w:tcBorders>
          </w:tcPr>
          <w:p w14:paraId="30CB200E" w14:textId="77777777" w:rsidR="00A4790E" w:rsidRPr="001978A8" w:rsidRDefault="00A4790E" w:rsidP="00925F54">
            <w:pPr>
              <w:spacing w:line="320" w:lineRule="exact"/>
            </w:pPr>
          </w:p>
        </w:tc>
        <w:tc>
          <w:tcPr>
            <w:tcW w:w="2924" w:type="dxa"/>
            <w:tcBorders>
              <w:top w:val="single" w:sz="12" w:space="0" w:color="000000"/>
            </w:tcBorders>
          </w:tcPr>
          <w:p w14:paraId="7B9985E2" w14:textId="081338F1" w:rsidR="00A4790E" w:rsidRPr="00360579" w:rsidRDefault="00DF0DFE" w:rsidP="00925F54">
            <w:pPr>
              <w:spacing w:line="320" w:lineRule="exact"/>
              <w:jc w:val="center"/>
              <w:rPr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Projektant branży elektrycznej</w:t>
            </w:r>
          </w:p>
        </w:tc>
        <w:tc>
          <w:tcPr>
            <w:tcW w:w="3544" w:type="dxa"/>
            <w:tcBorders>
              <w:top w:val="single" w:sz="12" w:space="0" w:color="000000"/>
            </w:tcBorders>
          </w:tcPr>
          <w:p w14:paraId="44364F3C" w14:textId="77777777" w:rsidR="00A4790E" w:rsidRPr="00576592" w:rsidRDefault="00A4790E" w:rsidP="00925F54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</w:t>
            </w:r>
            <w:r>
              <w:rPr>
                <w:lang w:val="pl-PL"/>
              </w:rPr>
              <w:t>o ………………………………….…</w:t>
            </w:r>
            <w:r w:rsidRPr="00576592">
              <w:rPr>
                <w:lang w:val="pl-PL"/>
              </w:rPr>
              <w:t xml:space="preserve"> ……………………………………</w:t>
            </w:r>
          </w:p>
          <w:p w14:paraId="728A7E58" w14:textId="77777777" w:rsidR="00A4790E" w:rsidRPr="00576592" w:rsidRDefault="00A4790E" w:rsidP="00925F54">
            <w:pPr>
              <w:spacing w:line="320" w:lineRule="exact"/>
              <w:rPr>
                <w:lang w:val="pl-PL"/>
              </w:rPr>
            </w:pPr>
          </w:p>
          <w:p w14:paraId="6FC95C6A" w14:textId="77777777" w:rsidR="00A4790E" w:rsidRDefault="00A4790E" w:rsidP="00925F54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uprawnień………………………</w:t>
            </w:r>
          </w:p>
          <w:p w14:paraId="1B58BE69" w14:textId="595645EF" w:rsidR="00790146" w:rsidRDefault="00790146" w:rsidP="00925F54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5DA03AFB" w14:textId="461DF619" w:rsidR="007351F5" w:rsidRPr="00925F54" w:rsidRDefault="007351F5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3260" w:type="dxa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22D41592" w14:textId="77777777" w:rsidR="00FD3710" w:rsidRDefault="00FD3710" w:rsidP="00925F54">
            <w:pPr>
              <w:spacing w:line="320" w:lineRule="exact"/>
              <w:jc w:val="center"/>
              <w:rPr>
                <w:lang w:val="pl-PL"/>
              </w:rPr>
            </w:pPr>
          </w:p>
          <w:p w14:paraId="2B5FCFF7" w14:textId="7D117C22" w:rsidR="00A4790E" w:rsidRDefault="00A4790E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…………….. lat doświadczenia zawodowego</w:t>
            </w:r>
          </w:p>
          <w:p w14:paraId="19C7D481" w14:textId="77777777" w:rsidR="007351F5" w:rsidRDefault="007351F5" w:rsidP="00925F54"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</w:p>
          <w:p w14:paraId="67038CB1" w14:textId="3DDF35BC" w:rsidR="007351F5" w:rsidRPr="00973BE2" w:rsidRDefault="007351F5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0E395685" w14:textId="77777777" w:rsidR="00A4790E" w:rsidRPr="00973BE2" w:rsidRDefault="00A4790E" w:rsidP="00925F54">
            <w:pPr>
              <w:spacing w:line="320" w:lineRule="exact"/>
              <w:rPr>
                <w:lang w:val="pl-PL"/>
              </w:rPr>
            </w:pPr>
          </w:p>
        </w:tc>
      </w:tr>
      <w:tr w:rsidR="00DF0DFE" w:rsidRPr="001247E0" w14:paraId="4DAA8508" w14:textId="77777777" w:rsidTr="00DF0DFE">
        <w:trPr>
          <w:trHeight w:val="2420"/>
          <w:jc w:val="center"/>
        </w:trPr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0466CD9" w14:textId="3F3B4EA4" w:rsidR="00A4790E" w:rsidRPr="00925F54" w:rsidRDefault="007351F5" w:rsidP="00925F54">
            <w:pPr>
              <w:spacing w:line="320" w:lineRule="exact"/>
              <w:jc w:val="center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2</w:t>
            </w:r>
          </w:p>
        </w:tc>
        <w:tc>
          <w:tcPr>
            <w:tcW w:w="1539" w:type="dxa"/>
            <w:tcBorders>
              <w:top w:val="single" w:sz="12" w:space="0" w:color="000000"/>
              <w:bottom w:val="single" w:sz="12" w:space="0" w:color="000000"/>
            </w:tcBorders>
          </w:tcPr>
          <w:p w14:paraId="78CA8982" w14:textId="77777777" w:rsidR="00A4790E" w:rsidRPr="00925F54" w:rsidRDefault="00A4790E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924" w:type="dxa"/>
            <w:tcBorders>
              <w:top w:val="single" w:sz="12" w:space="0" w:color="000000"/>
              <w:bottom w:val="single" w:sz="12" w:space="0" w:color="000000"/>
            </w:tcBorders>
          </w:tcPr>
          <w:p w14:paraId="0D0A47C6" w14:textId="48FD52FD" w:rsidR="00A4790E" w:rsidRPr="00925F54" w:rsidRDefault="00DF0DFE" w:rsidP="00925F54">
            <w:pPr>
              <w:spacing w:line="320" w:lineRule="exact"/>
              <w:jc w:val="center"/>
              <w:rPr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Kierownik robót elektrycznych</w:t>
            </w:r>
          </w:p>
        </w:tc>
        <w:tc>
          <w:tcPr>
            <w:tcW w:w="3544" w:type="dxa"/>
            <w:tcBorders>
              <w:top w:val="single" w:sz="12" w:space="0" w:color="000000"/>
              <w:bottom w:val="single" w:sz="12" w:space="0" w:color="000000"/>
            </w:tcBorders>
          </w:tcPr>
          <w:p w14:paraId="67579833" w14:textId="77777777" w:rsidR="00A4790E" w:rsidRPr="00576592" w:rsidRDefault="00A4790E" w:rsidP="00925F54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do</w:t>
            </w:r>
            <w:r>
              <w:rPr>
                <w:lang w:val="pl-PL"/>
              </w:rPr>
              <w:t xml:space="preserve"> …..</w:t>
            </w:r>
            <w:r w:rsidRPr="00576592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</w:t>
            </w:r>
            <w:r w:rsidRPr="00576592">
              <w:rPr>
                <w:lang w:val="pl-PL"/>
              </w:rPr>
              <w:t xml:space="preserve"> …………………………………</w:t>
            </w:r>
          </w:p>
          <w:p w14:paraId="2676C667" w14:textId="77777777" w:rsidR="00A4790E" w:rsidRPr="00576592" w:rsidRDefault="00A4790E" w:rsidP="00925F54">
            <w:pPr>
              <w:spacing w:line="320" w:lineRule="exact"/>
              <w:rPr>
                <w:lang w:val="pl-PL"/>
              </w:rPr>
            </w:pPr>
          </w:p>
          <w:p w14:paraId="43A99F39" w14:textId="77777777" w:rsidR="00A4790E" w:rsidRDefault="00A4790E" w:rsidP="00925F54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</w:t>
            </w:r>
            <w:r>
              <w:rPr>
                <w:lang w:val="pl-PL"/>
              </w:rPr>
              <w:t xml:space="preserve"> </w:t>
            </w:r>
            <w:r w:rsidRPr="00925F54">
              <w:rPr>
                <w:lang w:val="pl-PL"/>
              </w:rPr>
              <w:t>…………………</w:t>
            </w:r>
          </w:p>
          <w:p w14:paraId="5D4E2752" w14:textId="77777777" w:rsidR="00790146" w:rsidRDefault="00790146" w:rsidP="0079014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0DDD8B84" w14:textId="35A62A25" w:rsidR="00790146" w:rsidRPr="00925F54" w:rsidRDefault="00790146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3260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</w:tcPr>
          <w:p w14:paraId="7AA61628" w14:textId="77777777" w:rsidR="00FD3710" w:rsidRDefault="00FD3710" w:rsidP="00925F54">
            <w:pPr>
              <w:spacing w:line="320" w:lineRule="exact"/>
              <w:jc w:val="center"/>
              <w:rPr>
                <w:lang w:val="pl-PL"/>
              </w:rPr>
            </w:pPr>
          </w:p>
          <w:p w14:paraId="3FA24373" w14:textId="3CD4D0B0" w:rsidR="00DF0DFE" w:rsidRDefault="00A4790E" w:rsidP="00DF0DFE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….. lat doświadczenia zawodowego</w:t>
            </w:r>
          </w:p>
          <w:p w14:paraId="4529A7AF" w14:textId="77777777" w:rsidR="00DF0DFE" w:rsidRDefault="00DF0DFE" w:rsidP="00DF0DFE">
            <w:pPr>
              <w:spacing w:line="320" w:lineRule="exact"/>
              <w:jc w:val="center"/>
              <w:rPr>
                <w:lang w:val="pl-PL"/>
              </w:rPr>
            </w:pPr>
          </w:p>
          <w:p w14:paraId="75D2830C" w14:textId="77777777" w:rsidR="00A4790E" w:rsidRDefault="00DF0DFE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 xml:space="preserve"> i posiadający doświadczenie </w:t>
            </w:r>
            <w:r w:rsidRPr="00DF0DFE">
              <w:rPr>
                <w:lang w:val="pl-PL"/>
              </w:rPr>
              <w:t xml:space="preserve">w </w:t>
            </w:r>
            <w:r>
              <w:rPr>
                <w:lang w:val="pl-PL"/>
              </w:rPr>
              <w:t xml:space="preserve">zawodowe w </w:t>
            </w:r>
            <w:r w:rsidRPr="00DF0DFE">
              <w:rPr>
                <w:lang w:val="pl-PL"/>
              </w:rPr>
              <w:t>pełnieniu funkcji kierownika budowy</w:t>
            </w:r>
            <w:r>
              <w:rPr>
                <w:lang w:val="pl-PL"/>
              </w:rPr>
              <w:t>/</w:t>
            </w:r>
            <w:r w:rsidRPr="00DF0DFE">
              <w:rPr>
                <w:lang w:val="pl-PL"/>
              </w:rPr>
              <w:t xml:space="preserve">robót na inwestycji związanej z budową lub przebudową lub modernizacją instalacji wykorzystującej odnawialne źródła energii, która w swoim zakresie obejmowała wykonanie </w:t>
            </w:r>
            <w:r w:rsidRPr="00DF0DFE">
              <w:rPr>
                <w:lang w:val="pl-PL"/>
              </w:rPr>
              <w:lastRenderedPageBreak/>
              <w:t>instalacji fotowoltaicznych</w:t>
            </w:r>
          </w:p>
          <w:p w14:paraId="0C5F4B20" w14:textId="77777777" w:rsidR="00DF0DFE" w:rsidRDefault="00DF0DFE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……………………………..</w:t>
            </w:r>
          </w:p>
          <w:p w14:paraId="3AAF09F6" w14:textId="77777777" w:rsidR="00DF0DFE" w:rsidRDefault="00DF0DFE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………………………………….</w:t>
            </w:r>
          </w:p>
          <w:p w14:paraId="073DECDF" w14:textId="3DB16F59" w:rsidR="00DF0DFE" w:rsidRPr="00DF0DFE" w:rsidRDefault="00DF0DFE" w:rsidP="00925F54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pl-PL"/>
              </w:rPr>
            </w:pPr>
            <w:r w:rsidRPr="00DF0DFE">
              <w:rPr>
                <w:i/>
                <w:iCs/>
                <w:sz w:val="20"/>
                <w:szCs w:val="20"/>
                <w:lang w:val="pl-PL"/>
              </w:rPr>
              <w:t>(wskazać jakiej inwestycji  dla ilu instalacji</w:t>
            </w:r>
            <w:r>
              <w:rPr>
                <w:i/>
                <w:iCs/>
                <w:sz w:val="20"/>
                <w:szCs w:val="20"/>
                <w:lang w:val="pl-PL"/>
              </w:rPr>
              <w:t xml:space="preserve"> – min. 10 instalacji</w:t>
            </w:r>
            <w:r w:rsidRPr="00DF0DFE"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2308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6DB4D70A" w14:textId="77777777" w:rsidR="00A4790E" w:rsidRPr="00576592" w:rsidRDefault="00A4790E" w:rsidP="00925F54">
            <w:pPr>
              <w:spacing w:line="320" w:lineRule="exact"/>
              <w:rPr>
                <w:lang w:val="pl-PL"/>
              </w:rPr>
            </w:pPr>
          </w:p>
        </w:tc>
      </w:tr>
    </w:tbl>
    <w:p w14:paraId="643EA1B1" w14:textId="674F4998" w:rsidR="000452AC" w:rsidRPr="00576592" w:rsidRDefault="000452AC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67C7386A" w14:textId="60CC1F6F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11DED8DE" w14:textId="77777777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51CDEFDF" w14:textId="3CF62353" w:rsidR="000452AC" w:rsidRPr="00241DF8" w:rsidRDefault="000452AC" w:rsidP="000452AC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0452AC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>
        <w:rPr>
          <w:rFonts w:ascii="Verdana" w:hAnsi="Verdana"/>
          <w:b/>
          <w:bCs/>
          <w:sz w:val="20"/>
          <w:szCs w:val="20"/>
          <w:lang w:val="pl-PL"/>
        </w:rPr>
        <w:t>bezpośrednio</w:t>
      </w:r>
      <w:r w:rsidRPr="000452AC">
        <w:rPr>
          <w:rFonts w:ascii="Verdana" w:hAnsi="Verdana"/>
          <w:sz w:val="20"/>
          <w:szCs w:val="20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>
        <w:rPr>
          <w:rFonts w:ascii="Verdana" w:hAnsi="Verdana"/>
          <w:sz w:val="20"/>
          <w:szCs w:val="20"/>
          <w:lang w:val="pl-PL"/>
        </w:rPr>
        <w:t xml:space="preserve">danej osoby </w:t>
      </w:r>
      <w:r w:rsidRPr="000452AC">
        <w:rPr>
          <w:rFonts w:ascii="Verdana" w:hAnsi="Verdana"/>
          <w:sz w:val="20"/>
          <w:szCs w:val="20"/>
          <w:lang w:val="pl-PL"/>
        </w:rPr>
        <w:t>do współpracy np. osoby prowadzącej własną działalność gospodarczą).</w:t>
      </w:r>
    </w:p>
    <w:p w14:paraId="6F5A2ACD" w14:textId="7E470A2B" w:rsidR="000452AC" w:rsidRPr="00241DF8" w:rsidRDefault="000452AC" w:rsidP="00241DF8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241DF8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 w:rsidRPr="00241DF8">
        <w:rPr>
          <w:rFonts w:ascii="Verdana" w:hAnsi="Verdana"/>
          <w:b/>
          <w:bCs/>
          <w:sz w:val="20"/>
          <w:szCs w:val="20"/>
          <w:lang w:val="pl-PL"/>
        </w:rPr>
        <w:t>pośrednio</w:t>
      </w:r>
      <w:r w:rsidRPr="00241DF8">
        <w:rPr>
          <w:rFonts w:ascii="Verdana" w:hAnsi="Verdana"/>
          <w:sz w:val="20"/>
          <w:szCs w:val="20"/>
          <w:lang w:val="pl-PL"/>
        </w:rPr>
        <w:t xml:space="preserve">” należy rozumieć sytuację, kiedy </w:t>
      </w:r>
      <w:r w:rsidR="00831CA7" w:rsidRPr="00241DF8">
        <w:rPr>
          <w:rFonts w:ascii="Verdana" w:hAnsi="Verdana"/>
          <w:sz w:val="20"/>
          <w:szCs w:val="20"/>
          <w:lang w:val="pl-PL"/>
        </w:rPr>
        <w:t xml:space="preserve">osoba jest udostępniana przez </w:t>
      </w:r>
      <w:r w:rsidRPr="00241DF8">
        <w:rPr>
          <w:rFonts w:ascii="Verdana" w:hAnsi="Verdana"/>
          <w:sz w:val="20"/>
          <w:szCs w:val="20"/>
          <w:lang w:val="pl-PL"/>
        </w:rPr>
        <w:t xml:space="preserve">podmiot trzeci </w:t>
      </w:r>
    </w:p>
    <w:p w14:paraId="6E00727D" w14:textId="77777777" w:rsidR="000452AC" w:rsidRPr="000452AC" w:rsidRDefault="000452AC" w:rsidP="000452AC">
      <w:pPr>
        <w:ind w:left="360"/>
        <w:rPr>
          <w:rFonts w:ascii="Verdana" w:hAnsi="Verdana"/>
          <w:b/>
          <w:iCs/>
          <w:color w:val="FF0000"/>
          <w:lang w:val="pl-PL"/>
        </w:rPr>
      </w:pPr>
    </w:p>
    <w:sectPr w:rsidR="000452AC" w:rsidRPr="000452AC" w:rsidSect="006A6A38">
      <w:footerReference w:type="default" r:id="rId8"/>
      <w:pgSz w:w="16838" w:h="11906" w:orient="landscape"/>
      <w:pgMar w:top="1417" w:right="1245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9B70F" w14:textId="77777777" w:rsidR="00E70844" w:rsidRDefault="00E70844" w:rsidP="00E36944">
      <w:r>
        <w:separator/>
      </w:r>
    </w:p>
  </w:endnote>
  <w:endnote w:type="continuationSeparator" w:id="0">
    <w:p w14:paraId="419F08F0" w14:textId="77777777" w:rsidR="00E70844" w:rsidRDefault="00E70844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B108E" w14:textId="77777777" w:rsidR="00E70844" w:rsidRDefault="00E70844" w:rsidP="00E36944">
      <w:r>
        <w:separator/>
      </w:r>
    </w:p>
  </w:footnote>
  <w:footnote w:type="continuationSeparator" w:id="0">
    <w:p w14:paraId="6B81E0D0" w14:textId="77777777" w:rsidR="00E70844" w:rsidRDefault="00E70844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151942">
    <w:abstractNumId w:val="1"/>
  </w:num>
  <w:num w:numId="2" w16cid:durableId="1091318677">
    <w:abstractNumId w:val="2"/>
  </w:num>
  <w:num w:numId="3" w16cid:durableId="348921179">
    <w:abstractNumId w:val="3"/>
  </w:num>
  <w:num w:numId="4" w16cid:durableId="1825395394">
    <w:abstractNumId w:val="5"/>
  </w:num>
  <w:num w:numId="5" w16cid:durableId="831603584">
    <w:abstractNumId w:val="6"/>
  </w:num>
  <w:num w:numId="6" w16cid:durableId="929318584">
    <w:abstractNumId w:val="7"/>
  </w:num>
  <w:num w:numId="7" w16cid:durableId="1700622000">
    <w:abstractNumId w:val="8"/>
  </w:num>
  <w:num w:numId="8" w16cid:durableId="1358585950">
    <w:abstractNumId w:val="38"/>
  </w:num>
  <w:num w:numId="9" w16cid:durableId="1298491803">
    <w:abstractNumId w:val="42"/>
  </w:num>
  <w:num w:numId="10" w16cid:durableId="1281259570">
    <w:abstractNumId w:val="12"/>
  </w:num>
  <w:num w:numId="11" w16cid:durableId="717315380">
    <w:abstractNumId w:val="45"/>
  </w:num>
  <w:num w:numId="12" w16cid:durableId="1859851221">
    <w:abstractNumId w:val="48"/>
  </w:num>
  <w:num w:numId="13" w16cid:durableId="1241450423">
    <w:abstractNumId w:val="43"/>
  </w:num>
  <w:num w:numId="14" w16cid:durableId="357850756">
    <w:abstractNumId w:val="39"/>
  </w:num>
  <w:num w:numId="15" w16cid:durableId="1794902189">
    <w:abstractNumId w:val="34"/>
  </w:num>
  <w:num w:numId="16" w16cid:durableId="1579250416">
    <w:abstractNumId w:val="44"/>
  </w:num>
  <w:num w:numId="17" w16cid:durableId="728118236">
    <w:abstractNumId w:val="19"/>
  </w:num>
  <w:num w:numId="18" w16cid:durableId="202179495">
    <w:abstractNumId w:val="24"/>
  </w:num>
  <w:num w:numId="19" w16cid:durableId="706609942">
    <w:abstractNumId w:val="28"/>
  </w:num>
  <w:num w:numId="20" w16cid:durableId="1300186394">
    <w:abstractNumId w:val="30"/>
  </w:num>
  <w:num w:numId="21" w16cid:durableId="2114740843">
    <w:abstractNumId w:val="26"/>
  </w:num>
  <w:num w:numId="22" w16cid:durableId="1238321969">
    <w:abstractNumId w:val="29"/>
  </w:num>
  <w:num w:numId="23" w16cid:durableId="938177706">
    <w:abstractNumId w:val="32"/>
  </w:num>
  <w:num w:numId="24" w16cid:durableId="1842966285">
    <w:abstractNumId w:val="33"/>
  </w:num>
  <w:num w:numId="25" w16cid:durableId="505052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2736560">
    <w:abstractNumId w:val="20"/>
  </w:num>
  <w:num w:numId="27" w16cid:durableId="1358238134">
    <w:abstractNumId w:val="10"/>
  </w:num>
  <w:num w:numId="28" w16cid:durableId="211157947">
    <w:abstractNumId w:val="17"/>
  </w:num>
  <w:num w:numId="29" w16cid:durableId="1525627278">
    <w:abstractNumId w:val="47"/>
  </w:num>
  <w:num w:numId="30" w16cid:durableId="493109792">
    <w:abstractNumId w:val="40"/>
  </w:num>
  <w:num w:numId="31" w16cid:durableId="1244025560">
    <w:abstractNumId w:val="31"/>
  </w:num>
  <w:num w:numId="32" w16cid:durableId="1398555485">
    <w:abstractNumId w:val="35"/>
  </w:num>
  <w:num w:numId="33" w16cid:durableId="1749496750">
    <w:abstractNumId w:val="23"/>
  </w:num>
  <w:num w:numId="34" w16cid:durableId="1721905488">
    <w:abstractNumId w:val="18"/>
  </w:num>
  <w:num w:numId="35" w16cid:durableId="884676137">
    <w:abstractNumId w:val="25"/>
  </w:num>
  <w:num w:numId="36" w16cid:durableId="951202592">
    <w:abstractNumId w:val="37"/>
  </w:num>
  <w:num w:numId="37" w16cid:durableId="1470972481">
    <w:abstractNumId w:val="21"/>
  </w:num>
  <w:num w:numId="38" w16cid:durableId="2007513043">
    <w:abstractNumId w:val="22"/>
  </w:num>
  <w:num w:numId="39" w16cid:durableId="2054422846">
    <w:abstractNumId w:val="11"/>
  </w:num>
  <w:num w:numId="40" w16cid:durableId="101070371">
    <w:abstractNumId w:val="14"/>
  </w:num>
  <w:num w:numId="41" w16cid:durableId="1356875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3F2"/>
    <w:rsid w:val="0000039E"/>
    <w:rsid w:val="00001F25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57FFD"/>
    <w:rsid w:val="00060EA6"/>
    <w:rsid w:val="00062CAE"/>
    <w:rsid w:val="00074ECA"/>
    <w:rsid w:val="000826ED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0689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0746"/>
    <w:rsid w:val="00100DAC"/>
    <w:rsid w:val="00105C9E"/>
    <w:rsid w:val="00106401"/>
    <w:rsid w:val="00107A14"/>
    <w:rsid w:val="00107DB9"/>
    <w:rsid w:val="00110DD8"/>
    <w:rsid w:val="00121086"/>
    <w:rsid w:val="001247E0"/>
    <w:rsid w:val="001344D6"/>
    <w:rsid w:val="00135A2D"/>
    <w:rsid w:val="00135F96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49A8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24054"/>
    <w:rsid w:val="00225C2E"/>
    <w:rsid w:val="00227367"/>
    <w:rsid w:val="002323D4"/>
    <w:rsid w:val="00241DF8"/>
    <w:rsid w:val="00253392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B19AA"/>
    <w:rsid w:val="002C2AA6"/>
    <w:rsid w:val="002C58B1"/>
    <w:rsid w:val="002C7A45"/>
    <w:rsid w:val="002C7C3A"/>
    <w:rsid w:val="002D6C27"/>
    <w:rsid w:val="002D6CDA"/>
    <w:rsid w:val="002D7F4D"/>
    <w:rsid w:val="002E381E"/>
    <w:rsid w:val="002E4656"/>
    <w:rsid w:val="002E49AB"/>
    <w:rsid w:val="002F05C8"/>
    <w:rsid w:val="002F10F5"/>
    <w:rsid w:val="002F551C"/>
    <w:rsid w:val="002F6B49"/>
    <w:rsid w:val="00305D37"/>
    <w:rsid w:val="003100E1"/>
    <w:rsid w:val="00313BB0"/>
    <w:rsid w:val="00316FE7"/>
    <w:rsid w:val="003208E9"/>
    <w:rsid w:val="00320FFE"/>
    <w:rsid w:val="0032560F"/>
    <w:rsid w:val="003315B5"/>
    <w:rsid w:val="00332DDD"/>
    <w:rsid w:val="00337662"/>
    <w:rsid w:val="00340FD2"/>
    <w:rsid w:val="003442A6"/>
    <w:rsid w:val="003457C8"/>
    <w:rsid w:val="003459CB"/>
    <w:rsid w:val="00357EDF"/>
    <w:rsid w:val="00360579"/>
    <w:rsid w:val="003608AE"/>
    <w:rsid w:val="0036279F"/>
    <w:rsid w:val="00363EBB"/>
    <w:rsid w:val="0036612C"/>
    <w:rsid w:val="0037010F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0755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5486A"/>
    <w:rsid w:val="00562B5B"/>
    <w:rsid w:val="005658A8"/>
    <w:rsid w:val="00567700"/>
    <w:rsid w:val="005716C5"/>
    <w:rsid w:val="005736D1"/>
    <w:rsid w:val="005764CB"/>
    <w:rsid w:val="00576592"/>
    <w:rsid w:val="0058655F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3644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406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6A38"/>
    <w:rsid w:val="006A72AB"/>
    <w:rsid w:val="006B031D"/>
    <w:rsid w:val="006B0FA2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6B"/>
    <w:rsid w:val="00707372"/>
    <w:rsid w:val="00707EC7"/>
    <w:rsid w:val="00714C05"/>
    <w:rsid w:val="00714CBF"/>
    <w:rsid w:val="00716504"/>
    <w:rsid w:val="0072417A"/>
    <w:rsid w:val="00724ACD"/>
    <w:rsid w:val="00734953"/>
    <w:rsid w:val="007351F5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0146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1CA7"/>
    <w:rsid w:val="008362E3"/>
    <w:rsid w:val="00837A2E"/>
    <w:rsid w:val="0084259A"/>
    <w:rsid w:val="00850A6D"/>
    <w:rsid w:val="008541B3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5F54"/>
    <w:rsid w:val="00926359"/>
    <w:rsid w:val="00930A00"/>
    <w:rsid w:val="009325E1"/>
    <w:rsid w:val="009339D1"/>
    <w:rsid w:val="00941CE7"/>
    <w:rsid w:val="00945580"/>
    <w:rsid w:val="009471EC"/>
    <w:rsid w:val="009506AA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3BE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B58A9"/>
    <w:rsid w:val="009D088F"/>
    <w:rsid w:val="009D54D1"/>
    <w:rsid w:val="009E0872"/>
    <w:rsid w:val="009E0D91"/>
    <w:rsid w:val="009E126F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90E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C21DF"/>
    <w:rsid w:val="00AD414D"/>
    <w:rsid w:val="00AD4CA5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A62C2"/>
    <w:rsid w:val="00BB2F8B"/>
    <w:rsid w:val="00BC3C63"/>
    <w:rsid w:val="00BC3F04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03D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03CA0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61FBA"/>
    <w:rsid w:val="00D65066"/>
    <w:rsid w:val="00D66149"/>
    <w:rsid w:val="00D72B69"/>
    <w:rsid w:val="00D76C68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E7D53"/>
    <w:rsid w:val="00DF0DFE"/>
    <w:rsid w:val="00E0632D"/>
    <w:rsid w:val="00E1123B"/>
    <w:rsid w:val="00E12B01"/>
    <w:rsid w:val="00E1328C"/>
    <w:rsid w:val="00E150B2"/>
    <w:rsid w:val="00E20D44"/>
    <w:rsid w:val="00E2650A"/>
    <w:rsid w:val="00E268A7"/>
    <w:rsid w:val="00E27338"/>
    <w:rsid w:val="00E33A67"/>
    <w:rsid w:val="00E36944"/>
    <w:rsid w:val="00E44560"/>
    <w:rsid w:val="00E50DD5"/>
    <w:rsid w:val="00E5371F"/>
    <w:rsid w:val="00E63577"/>
    <w:rsid w:val="00E65E4A"/>
    <w:rsid w:val="00E70844"/>
    <w:rsid w:val="00E726D3"/>
    <w:rsid w:val="00E73636"/>
    <w:rsid w:val="00E8088F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1201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4F72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6836"/>
    <w:rsid w:val="00F57A4A"/>
    <w:rsid w:val="00F7039E"/>
    <w:rsid w:val="00F7103A"/>
    <w:rsid w:val="00F7259B"/>
    <w:rsid w:val="00F73276"/>
    <w:rsid w:val="00F73943"/>
    <w:rsid w:val="00F80D94"/>
    <w:rsid w:val="00F84AC5"/>
    <w:rsid w:val="00F85F19"/>
    <w:rsid w:val="00F90AF6"/>
    <w:rsid w:val="00F90FAA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710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paragraph" w:styleId="Poprawka">
    <w:name w:val="Revision"/>
    <w:hidden/>
    <w:uiPriority w:val="99"/>
    <w:semiHidden/>
    <w:rsid w:val="009E126F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77</cp:revision>
  <cp:lastPrinted>2021-04-19T09:25:00Z</cp:lastPrinted>
  <dcterms:created xsi:type="dcterms:W3CDTF">2017-07-23T23:20:00Z</dcterms:created>
  <dcterms:modified xsi:type="dcterms:W3CDTF">2025-07-25T07:18:00Z</dcterms:modified>
</cp:coreProperties>
</file>